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436EC8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F856CC">
              <w:t>Joy Winters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436EC8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EC8" w:rsidRDefault="00436EC8">
      <w:pPr>
        <w:spacing w:after="0" w:line="240" w:lineRule="auto"/>
      </w:pPr>
      <w:r>
        <w:separator/>
      </w:r>
    </w:p>
  </w:endnote>
  <w:endnote w:type="continuationSeparator" w:id="0">
    <w:p w:rsidR="00436EC8" w:rsidRDefault="00436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EC8" w:rsidRDefault="00436EC8">
      <w:pPr>
        <w:spacing w:after="0" w:line="240" w:lineRule="auto"/>
      </w:pPr>
      <w:r>
        <w:separator/>
      </w:r>
    </w:p>
  </w:footnote>
  <w:footnote w:type="continuationSeparator" w:id="0">
    <w:p w:rsidR="00436EC8" w:rsidRDefault="00436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163B78"/>
    <w:rsid w:val="00436EC8"/>
    <w:rsid w:val="005B4592"/>
    <w:rsid w:val="00653448"/>
    <w:rsid w:val="00AD31C2"/>
    <w:rsid w:val="00E213B2"/>
    <w:rsid w:val="00E876B1"/>
    <w:rsid w:val="00EA17F2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347E0C"/>
    <w:rsid w:val="00CE5134"/>
    <w:rsid w:val="00D4735B"/>
    <w:rsid w:val="00DC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</Template>
  <TotalTime>0</TotalTime>
  <Pages>1</Pages>
  <Words>50</Words>
  <Characters>258</Characters>
  <Application>Microsoft Office Word</Application>
  <DocSecurity>0</DocSecurity>
  <Lines>258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Ivana Robinson</cp:lastModifiedBy>
  <cp:revision>2</cp:revision>
  <cp:lastPrinted>2006-02-24T16:51:00Z</cp:lastPrinted>
  <dcterms:created xsi:type="dcterms:W3CDTF">2016-02-02T01:16:00Z</dcterms:created>
  <dcterms:modified xsi:type="dcterms:W3CDTF">2016-02-02T01:16:00Z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